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Python Django Project Setup Instructions – FinalYearProjectsHub</w:t>
      </w:r>
    </w:p>
    <w:p>
      <w:pPr>
        <w:pStyle w:val="Heading1"/>
      </w:pPr>
      <w:r>
        <w:t>Introduction</w:t>
      </w:r>
    </w:p>
    <w:p>
      <w:r>
        <w:t>This guide explains how to set up and run any Python Django project downloaded from FinalYearProjectsHub. It is common for all Python/Django projects, including CRUD apps, Student Management Systems, To-Do apps, and more.</w:t>
        <w:br/>
        <w:t>Note: All projects are provided for educational purposes only. Commercial use or resale is strictly prohibited.</w:t>
      </w:r>
    </w:p>
    <w:p>
      <w:pPr>
        <w:pStyle w:val="Heading1"/>
      </w:pPr>
      <w:r>
        <w:t>Step 1: Prerequisites</w:t>
      </w:r>
    </w:p>
    <w:p>
      <w:r>
        <w:t>- Python 3.8 or above</w:t>
        <w:br/>
        <w:t>- Django Framework</w:t>
        <w:br/>
        <w:t>- PIP (Python Package Manager)</w:t>
        <w:br/>
        <w:t>- Virtual Environment (venv) – optional but recommended</w:t>
        <w:br/>
        <w:t>- Code Editor (VS Code, PyCharm, Sublime Text)</w:t>
        <w:br/>
        <w:t>- Database (SQLite by default, MySQL or PostgreSQL optional)</w:t>
      </w:r>
    </w:p>
    <w:p>
      <w:pPr>
        <w:pStyle w:val="Heading1"/>
      </w:pPr>
      <w:r>
        <w:t>Step 2: Download and Extract Project</w:t>
      </w:r>
    </w:p>
    <w:p>
      <w:r>
        <w:t>1. Download the project ZIP file from FinalYearProjectsHub.</w:t>
        <w:br/>
        <w:t>2. Extract it to a preferred folder on your system (e.g., C:\DjangoProjects\YourProjectName).</w:t>
        <w:br/>
        <w:t>3. Open the project folder in your code editor.</w:t>
      </w:r>
    </w:p>
    <w:p>
      <w:pPr>
        <w:pStyle w:val="Heading1"/>
      </w:pPr>
      <w:r>
        <w:t>Step 3: Create and Activate Virtual Environment</w:t>
      </w:r>
    </w:p>
    <w:p>
      <w:r>
        <w:t>Windows:</w:t>
      </w:r>
    </w:p>
    <w:p>
      <w:pPr>
        <w:pStyle w:val="IntenseQuote"/>
      </w:pPr>
      <w:r>
        <w:t>python -m venv env</w:t>
      </w:r>
    </w:p>
    <w:p>
      <w:pPr>
        <w:pStyle w:val="IntenseQuote"/>
      </w:pPr>
      <w:r>
        <w:t>env\Scripts\activate</w:t>
      </w:r>
    </w:p>
    <w:p>
      <w:r>
        <w:t>macOS/Linux:</w:t>
      </w:r>
    </w:p>
    <w:p>
      <w:pPr>
        <w:pStyle w:val="IntenseQuote"/>
      </w:pPr>
      <w:r>
        <w:t>python3 -m venv env</w:t>
      </w:r>
    </w:p>
    <w:p>
      <w:pPr>
        <w:pStyle w:val="IntenseQuote"/>
      </w:pPr>
      <w:r>
        <w:t>source env/bin/activate</w:t>
      </w:r>
    </w:p>
    <w:p>
      <w:pPr>
        <w:pStyle w:val="Heading1"/>
      </w:pPr>
      <w:r>
        <w:t>Step 4: Install Required Dependencies</w:t>
      </w:r>
    </w:p>
    <w:p>
      <w:pPr>
        <w:pStyle w:val="IntenseQuote"/>
      </w:pPr>
      <w:r>
        <w:t>pip install -r requirements.txt</w:t>
      </w:r>
    </w:p>
    <w:p>
      <w:pPr>
        <w:pStyle w:val="Heading1"/>
      </w:pPr>
      <w:r>
        <w:t>Step 5: Configure Database</w:t>
      </w:r>
    </w:p>
    <w:p>
      <w:r>
        <w:t>- SQLite: Works automatically. No extra setup needed.</w:t>
        <w:br/>
        <w:t>- MySQL/PostgreSQL: Update settings.py in your project:</w:t>
      </w:r>
    </w:p>
    <w:p>
      <w:pPr>
        <w:pStyle w:val="IntenseQuote"/>
      </w:pPr>
      <w:r>
        <w:t>DATABASES = {</w:t>
        <w:br/>
        <w:t xml:space="preserve">    'default': {</w:t>
        <w:br/>
        <w:t xml:space="preserve">        'ENGINE': 'django.db.backends.mysql',  # Or 'postgresql'</w:t>
        <w:br/>
        <w:t xml:space="preserve">        'NAME': 'your_db_name',</w:t>
        <w:br/>
        <w:t xml:space="preserve">        'USER': 'root',</w:t>
        <w:br/>
        <w:t xml:space="preserve">        'PASSWORD': 'your_password',</w:t>
        <w:br/>
        <w:t xml:space="preserve">        'HOST': 'localhost',</w:t>
        <w:br/>
        <w:t xml:space="preserve">        'PORT': '3306',  # Or 5432 for PostgreSQL</w:t>
        <w:br/>
        <w:t xml:space="preserve">    }</w:t>
        <w:br/>
        <w:t>}</w:t>
      </w:r>
    </w:p>
    <w:p>
      <w:pPr>
        <w:pStyle w:val="Heading1"/>
      </w:pPr>
      <w:r>
        <w:t>Step 6: Run Migrations</w:t>
      </w:r>
    </w:p>
    <w:p>
      <w:pPr>
        <w:pStyle w:val="IntenseQuote"/>
      </w:pPr>
      <w:r>
        <w:t>python manage.py makemigrations</w:t>
      </w:r>
    </w:p>
    <w:p>
      <w:pPr>
        <w:pStyle w:val="IntenseQuote"/>
      </w:pPr>
      <w:r>
        <w:t>python manage.py migrate</w:t>
      </w:r>
    </w:p>
    <w:p>
      <w:pPr>
        <w:pStyle w:val="Heading1"/>
      </w:pPr>
      <w:r>
        <w:t>Step 7: Create Superuser (Admin Panel)</w:t>
      </w:r>
    </w:p>
    <w:p>
      <w:r>
        <w:t>python manage.py createsuperuser</w:t>
        <w:br/>
        <w:t>- Enter a username, email, and password.</w:t>
        <w:br/>
        <w:t>- Use these credentials to log in to the admin dashboard.</w:t>
      </w:r>
    </w:p>
    <w:p>
      <w:pPr>
        <w:pStyle w:val="Heading1"/>
      </w:pPr>
      <w:r>
        <w:t>Step 8: Run the Development Server</w:t>
      </w:r>
    </w:p>
    <w:p>
      <w:pPr>
        <w:pStyle w:val="IntenseQuote"/>
      </w:pPr>
      <w:r>
        <w:t>python manage.py runserver</w:t>
      </w:r>
    </w:p>
    <w:p>
      <w:r>
        <w:t>Visit in your browser: http://127.0.0.1:8000/</w:t>
      </w:r>
    </w:p>
    <w:p>
      <w:pPr>
        <w:pStyle w:val="Heading1"/>
      </w:pPr>
      <w:r>
        <w:t>Step 9: Access Admin Panel</w:t>
      </w:r>
    </w:p>
    <w:p>
      <w:r>
        <w:t>http://127.0.0.1:8000/admin</w:t>
        <w:br/>
        <w:t>Login with your superuser credentials to manage data.</w:t>
      </w:r>
    </w:p>
    <w:p>
      <w:pPr>
        <w:pStyle w:val="Heading1"/>
      </w:pPr>
      <w:r>
        <w:t>Step 10: Optional Deployment</w:t>
      </w:r>
    </w:p>
    <w:p>
      <w:r>
        <w:t>- PythonAnywhere – Free for small projects</w:t>
        <w:br/>
        <w:t>- Heroku – Free &amp; Cloud deployment</w:t>
        <w:br/>
        <w:t>- Render / DigitalOcean / Vercel – Advanced deployment</w:t>
      </w:r>
    </w:p>
    <w:p>
      <w:pPr>
        <w:pStyle w:val="Heading1"/>
      </w:pPr>
      <w:r>
        <w:t>Additional Tips</w:t>
      </w:r>
    </w:p>
    <w:p>
      <w:r>
        <w:t>- Always activate the virtual environment before running the project.</w:t>
        <w:br/>
        <w:t>- Keep your database credentials secure.</w:t>
        <w:br/>
        <w:t>- Read any included README.txt for project-specific instructions.</w:t>
        <w:br/>
        <w:t>- Use django-crispy-forms or Bootstrap for enhanced UI.</w:t>
      </w:r>
    </w:p>
    <w:p>
      <w:pPr>
        <w:pStyle w:val="Heading1"/>
      </w:pPr>
      <w:r>
        <w:t>Footer Note</w:t>
      </w:r>
    </w:p>
    <w:p>
      <w:r>
        <w:t>All Python Django projects on FinalYearProjectsHub are intended for learning and academic purposes only.</w:t>
        <w:br/>
        <w:t>We encourage students to study, practice, and modify the code for educational projects, not for commercial resale.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